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95F8" w14:textId="77777777" w:rsidR="00B20D52" w:rsidRDefault="00B20D52" w:rsidP="00B20D52">
      <w:pPr>
        <w:pStyle w:val="Ttulo1"/>
        <w:jc w:val="center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ANEXO VIII – Formulário de submissão de proposta (Google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Forms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)</w:t>
      </w:r>
    </w:p>
    <w:p w14:paraId="3F7B254C" w14:textId="77777777" w:rsidR="00B20D52" w:rsidRPr="00B20D52" w:rsidRDefault="00B20D52" w:rsidP="00B20D52">
      <w:pPr>
        <w:rPr>
          <w:lang w:val="pt-BR"/>
        </w:rPr>
      </w:pPr>
    </w:p>
    <w:p w14:paraId="1859120C" w14:textId="77777777" w:rsid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A documentação obrigatória prevista na Fase 1 deste Edital deverá ser anexada no campo específico ao final deste formulário, incluindo o ANEXO IV – Modelo – Proposta de Implementação do Núcleo da Sociobioeconomia.</w:t>
      </w:r>
    </w:p>
    <w:p w14:paraId="69A1FBF2" w14:textId="649B2761" w:rsid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O envio incompleto ou inadequado da documentação poderá resultar na desclassificação da proposta.</w:t>
      </w:r>
    </w:p>
    <w:p w14:paraId="1E28A251" w14:textId="1627A79C" w:rsidR="00B20D52" w:rsidRP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Recomenda-se organizar e revisar todos os documentos antes do encaminhamento, observando atentamente os formatos e nomenclaturas indicados no edital.</w:t>
      </w:r>
    </w:p>
    <w:p w14:paraId="17E7B40D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I. Entidade Organização Líder</w:t>
      </w:r>
    </w:p>
    <w:p w14:paraId="2EF31A2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1. Email *</w:t>
      </w:r>
    </w:p>
    <w:p w14:paraId="3F3F5CA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CD250A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2. Nome completo da organização proponente: *</w:t>
      </w:r>
    </w:p>
    <w:p w14:paraId="2B6C01C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98D5901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3. Natureza jurídica: *</w:t>
      </w:r>
    </w:p>
    <w:p w14:paraId="6E9C652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0E1C20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4. Data de Fundação: *</w:t>
      </w:r>
    </w:p>
    <w:p w14:paraId="6FDCF17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A2920A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5. CNPJ: *</w:t>
      </w:r>
    </w:p>
    <w:p w14:paraId="66D7712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21DAD8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6. Endereço completo da organização: *</w:t>
      </w:r>
    </w:p>
    <w:p w14:paraId="779605C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5167998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7. E-mail da Institucional: *</w:t>
      </w:r>
    </w:p>
    <w:p w14:paraId="0E789BF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t>______________________________________________________________</w:t>
      </w:r>
    </w:p>
    <w:p w14:paraId="4405269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8. Municípios/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UFs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onde atua (indicar se possui sede, filial ou atuação por projeto): *</w:t>
      </w:r>
    </w:p>
    <w:p w14:paraId="14A6DF2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0CBA2A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9. Nome do ponto focal do projeto: *</w:t>
      </w:r>
    </w:p>
    <w:p w14:paraId="7F2B9F1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4782CE3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10. E-mail do ponto focal do projeto: *</w:t>
      </w:r>
    </w:p>
    <w:p w14:paraId="002E92F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15C8C5E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11. Telefone para contato (com DDD): *</w:t>
      </w:r>
    </w:p>
    <w:p w14:paraId="525DF7C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9F77DF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12. Página institucional e Redes Sociais: Inserir o link *</w:t>
      </w:r>
    </w:p>
    <w:p w14:paraId="26A855A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22E9E6B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13. Breve histórico institucional (até 600 caracteres): *</w:t>
      </w:r>
    </w:p>
    <w:p w14:paraId="0244E38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27D9A536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III. Perfil do Público Atendido pelo Projeto</w:t>
      </w:r>
    </w:p>
    <w:p w14:paraId="63A3C31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Nesta seção, descreva o perfil socioeconômico do público diretamente atendido pelo projeto, considerando seu componente social, segmentos representados e grau de articulação.</w:t>
      </w:r>
    </w:p>
    <w:p w14:paraId="1C7F215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14. Segmento social da base que será atendido pelo projeto (marcar todos os que se aplicam): *</w:t>
      </w:r>
    </w:p>
    <w:p w14:paraId="542FE3D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Povos indígenas</w:t>
      </w:r>
    </w:p>
    <w:p w14:paraId="4C44C75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Quilombolas</w:t>
      </w:r>
    </w:p>
    <w:p w14:paraId="05A0F1D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Comunidades tradicionais</w:t>
      </w:r>
    </w:p>
    <w:p w14:paraId="0A6B4BC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Agricultores Familiares</w:t>
      </w:r>
    </w:p>
    <w:p w14:paraId="5147F13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Extrativistas</w:t>
      </w:r>
    </w:p>
    <w:p w14:paraId="4FFE44A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Povos Ribeirinhos</w:t>
      </w:r>
    </w:p>
    <w:p w14:paraId="689C2A1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Outros</w:t>
      </w:r>
    </w:p>
    <w:p w14:paraId="4A08488A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15. Número estimado de mulheres atendidas: *</w:t>
      </w:r>
    </w:p>
    <w:p w14:paraId="3AD3C43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91AD23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16. Número estimado de jovens (entre 16 e 29 anos) atendidos: *</w:t>
      </w:r>
    </w:p>
    <w:p w14:paraId="44FF3AD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E81CA3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17. Número estimado de famílias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PIPCTAFs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atendidas diretamente pela entidade: *</w:t>
      </w:r>
    </w:p>
    <w:p w14:paraId="24374D9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8A94B43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VI. Território de Atuação</w:t>
      </w:r>
    </w:p>
    <w:p w14:paraId="11B9314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18. Indique o Território da Sociobioeconomia (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TSBio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) de atuação da proposta (marcar apenas um): *</w:t>
      </w:r>
    </w:p>
    <w:p w14:paraId="08A3D52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Médio Solimões–Juruá (AM)</w:t>
      </w:r>
    </w:p>
    <w:p w14:paraId="1034C54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Marajó (PA)</w:t>
      </w:r>
    </w:p>
    <w:p w14:paraId="53822B8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Salgado (PA)</w:t>
      </w:r>
    </w:p>
    <w:p w14:paraId="43CC02D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Altamira (PA)</w:t>
      </w:r>
    </w:p>
    <w:p w14:paraId="0495486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Macapá (AP)</w:t>
      </w:r>
    </w:p>
    <w:p w14:paraId="6E0637A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Rio Branco–Brasileia (AC)</w:t>
      </w:r>
    </w:p>
    <w:p w14:paraId="7F92FFE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19. Qual o nome do Projeto *</w:t>
      </w:r>
    </w:p>
    <w:p w14:paraId="53ABC142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VII. UPLOAD DOS DOCUMENTOS OBRIGATÓRIOS</w:t>
      </w:r>
    </w:p>
    <w:p w14:paraId="49D07544" w14:textId="77777777" w:rsidR="006A67C9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Os arquivos deverão ser enviados em formato PDF, com tamanho máximo de 10MB por documento, e devidamente identificados com o nome da Rede proponente e o conteúdo do arquivo.</w:t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</w:p>
    <w:p w14:paraId="7F21D617" w14:textId="1E309BA9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br/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t>Recomenda-se seguir o padrão de nomenclatura indicado abaixo para facilitar a análise documental.</w:t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  <w:t>Modelo sugerido de nome do arquivo:</w:t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RedeNPJ.OrganizacaoLider_NumeroAnexoNomeDocumento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  <w:t>Exemplo: RedeBioAmazonia_12345678000199_03_ComprovanteCapacidades.pdf</w:t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</w:p>
    <w:p w14:paraId="501F3DB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20. Declaração de Parceria e Acordo entre organizações para a formalização da Rede Sociobioeconomia (Fase 1) *</w:t>
      </w:r>
    </w:p>
    <w:p w14:paraId="599098E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1B47ECC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21. Proposta de Implementação do Núcleo (Fase 1) *</w:t>
      </w:r>
    </w:p>
    <w:p w14:paraId="315373F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994DD9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22. Plano Orçamentário Simplificado (Fase 1) *</w:t>
      </w:r>
    </w:p>
    <w:p w14:paraId="0F05C44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B48544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23. Experiência, capacidade e sinergia das organizações proponentes (Fase 1 e 1.2 – Experiência) *</w:t>
      </w:r>
    </w:p>
    <w:p w14:paraId="50D6ECC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0459FC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24. Declaração de Vínculo com os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PIPCTAFs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(Fase 1 e 2) *</w:t>
      </w:r>
    </w:p>
    <w:p w14:paraId="6A0F4BD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7DD59E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25. Certidões de regularidade fiscal (Fase 1 e 2) *</w:t>
      </w:r>
    </w:p>
    <w:p w14:paraId="31D01611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16EB67C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26. Comprovação de sistema contábil e financeiro adequado *</w:t>
      </w:r>
    </w:p>
    <w:p w14:paraId="5FF878A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</w:rPr>
      </w:pPr>
      <w:r w:rsidRPr="00B20D52">
        <w:rPr>
          <w:rFonts w:ascii="Fira Sans" w:hAnsi="Fira Sans"/>
          <w:color w:val="000000" w:themeColor="text1"/>
          <w:sz w:val="24"/>
          <w:szCs w:val="24"/>
        </w:rPr>
        <w:t>Files submitted: ________________________________</w:t>
      </w:r>
    </w:p>
    <w:p w14:paraId="62008C12" w14:textId="4991C420" w:rsidR="003048D3" w:rsidRPr="00B20D52" w:rsidRDefault="003048D3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</w:p>
    <w:sectPr w:rsidR="003048D3" w:rsidRPr="00B20D52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41B2E" w14:textId="77777777" w:rsidR="00574B7F" w:rsidRDefault="00574B7F" w:rsidP="005113E4">
      <w:pPr>
        <w:spacing w:after="0" w:line="240" w:lineRule="auto"/>
      </w:pPr>
      <w:r>
        <w:separator/>
      </w:r>
    </w:p>
  </w:endnote>
  <w:endnote w:type="continuationSeparator" w:id="0">
    <w:p w14:paraId="72377788" w14:textId="77777777" w:rsidR="00574B7F" w:rsidRDefault="00574B7F" w:rsidP="0051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5E8FC" w14:textId="79188833" w:rsidR="005113E4" w:rsidRDefault="005113E4">
    <w:pPr>
      <w:pStyle w:val="Rodap"/>
    </w:pPr>
    <w:r w:rsidRPr="0015423B">
      <w:rPr>
        <w:noProof/>
        <w:lang w:val="pt-BR"/>
      </w:rPr>
      <w:drawing>
        <wp:inline distT="0" distB="0" distL="0" distR="0" wp14:anchorId="3D2DF85A" wp14:editId="267CEC54">
          <wp:extent cx="5486400" cy="731520"/>
          <wp:effectExtent l="0" t="0" r="0" b="0"/>
          <wp:docPr id="444450117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450117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1130" w14:textId="77777777" w:rsidR="00574B7F" w:rsidRDefault="00574B7F" w:rsidP="005113E4">
      <w:pPr>
        <w:spacing w:after="0" w:line="240" w:lineRule="auto"/>
      </w:pPr>
      <w:r>
        <w:separator/>
      </w:r>
    </w:p>
  </w:footnote>
  <w:footnote w:type="continuationSeparator" w:id="0">
    <w:p w14:paraId="2D6D15E4" w14:textId="77777777" w:rsidR="00574B7F" w:rsidRDefault="00574B7F" w:rsidP="00511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BCD40" w14:textId="1A35F33F" w:rsidR="005113E4" w:rsidRPr="00013313" w:rsidRDefault="00013313" w:rsidP="00013313">
    <w:pPr>
      <w:pStyle w:val="Cabealho"/>
      <w:jc w:val="center"/>
    </w:pPr>
    <w:r w:rsidRPr="00B71871">
      <w:rPr>
        <w:noProof/>
      </w:rPr>
      <w:drawing>
        <wp:inline distT="0" distB="0" distL="0" distR="0" wp14:anchorId="22C168D1" wp14:editId="70DEE4DA">
          <wp:extent cx="2602767" cy="772656"/>
          <wp:effectExtent l="0" t="0" r="7620" b="8890"/>
          <wp:docPr id="1058458445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99C79E8"/>
    <w:multiLevelType w:val="hybridMultilevel"/>
    <w:tmpl w:val="F55AFE22"/>
    <w:lvl w:ilvl="0" w:tplc="FFFFFFFF">
      <w:start w:val="1"/>
      <w:numFmt w:val="decimal"/>
      <w:lvlText w:val="%1."/>
      <w:lvlJc w:val="left"/>
      <w:pPr>
        <w:ind w:left="584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767F"/>
    <w:multiLevelType w:val="hybridMultilevel"/>
    <w:tmpl w:val="78C6D1DC"/>
    <w:lvl w:ilvl="0" w:tplc="7F08C386">
      <w:start w:val="1"/>
      <w:numFmt w:val="decimal"/>
      <w:lvlText w:val="%1."/>
      <w:lvlJc w:val="left"/>
      <w:pPr>
        <w:ind w:left="557" w:hanging="39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969C5310">
      <w:numFmt w:val="bullet"/>
      <w:lvlText w:val="•"/>
      <w:lvlJc w:val="left"/>
      <w:pPr>
        <w:ind w:left="1436" w:hanging="398"/>
      </w:pPr>
      <w:rPr>
        <w:rFonts w:hint="default"/>
        <w:lang w:val="en-US" w:eastAsia="en-US" w:bidi="ar-SA"/>
      </w:rPr>
    </w:lvl>
    <w:lvl w:ilvl="2" w:tplc="13AADEA2">
      <w:numFmt w:val="bullet"/>
      <w:lvlText w:val="•"/>
      <w:lvlJc w:val="left"/>
      <w:pPr>
        <w:ind w:left="2313" w:hanging="398"/>
      </w:pPr>
      <w:rPr>
        <w:rFonts w:hint="default"/>
        <w:lang w:val="en-US" w:eastAsia="en-US" w:bidi="ar-SA"/>
      </w:rPr>
    </w:lvl>
    <w:lvl w:ilvl="3" w:tplc="81BED9B8">
      <w:numFmt w:val="bullet"/>
      <w:lvlText w:val="•"/>
      <w:lvlJc w:val="left"/>
      <w:pPr>
        <w:ind w:left="3190" w:hanging="398"/>
      </w:pPr>
      <w:rPr>
        <w:rFonts w:hint="default"/>
        <w:lang w:val="en-US" w:eastAsia="en-US" w:bidi="ar-SA"/>
      </w:rPr>
    </w:lvl>
    <w:lvl w:ilvl="4" w:tplc="FD266190">
      <w:numFmt w:val="bullet"/>
      <w:lvlText w:val="•"/>
      <w:lvlJc w:val="left"/>
      <w:pPr>
        <w:ind w:left="4067" w:hanging="398"/>
      </w:pPr>
      <w:rPr>
        <w:rFonts w:hint="default"/>
        <w:lang w:val="en-US" w:eastAsia="en-US" w:bidi="ar-SA"/>
      </w:rPr>
    </w:lvl>
    <w:lvl w:ilvl="5" w:tplc="548AA95A">
      <w:numFmt w:val="bullet"/>
      <w:lvlText w:val="•"/>
      <w:lvlJc w:val="left"/>
      <w:pPr>
        <w:ind w:left="4943" w:hanging="398"/>
      </w:pPr>
      <w:rPr>
        <w:rFonts w:hint="default"/>
        <w:lang w:val="en-US" w:eastAsia="en-US" w:bidi="ar-SA"/>
      </w:rPr>
    </w:lvl>
    <w:lvl w:ilvl="6" w:tplc="6DE203EA">
      <w:numFmt w:val="bullet"/>
      <w:lvlText w:val="•"/>
      <w:lvlJc w:val="left"/>
      <w:pPr>
        <w:ind w:left="5820" w:hanging="398"/>
      </w:pPr>
      <w:rPr>
        <w:rFonts w:hint="default"/>
        <w:lang w:val="en-US" w:eastAsia="en-US" w:bidi="ar-SA"/>
      </w:rPr>
    </w:lvl>
    <w:lvl w:ilvl="7" w:tplc="917E125A">
      <w:numFmt w:val="bullet"/>
      <w:lvlText w:val="•"/>
      <w:lvlJc w:val="left"/>
      <w:pPr>
        <w:ind w:left="6697" w:hanging="398"/>
      </w:pPr>
      <w:rPr>
        <w:rFonts w:hint="default"/>
        <w:lang w:val="en-US" w:eastAsia="en-US" w:bidi="ar-SA"/>
      </w:rPr>
    </w:lvl>
    <w:lvl w:ilvl="8" w:tplc="630EA7BA">
      <w:numFmt w:val="bullet"/>
      <w:lvlText w:val="•"/>
      <w:lvlJc w:val="left"/>
      <w:pPr>
        <w:ind w:left="7574" w:hanging="398"/>
      </w:pPr>
      <w:rPr>
        <w:rFonts w:hint="default"/>
        <w:lang w:val="en-US" w:eastAsia="en-US" w:bidi="ar-SA"/>
      </w:rPr>
    </w:lvl>
  </w:abstractNum>
  <w:num w:numId="1" w16cid:durableId="686442262">
    <w:abstractNumId w:val="8"/>
  </w:num>
  <w:num w:numId="2" w16cid:durableId="2053577590">
    <w:abstractNumId w:val="6"/>
  </w:num>
  <w:num w:numId="3" w16cid:durableId="766778713">
    <w:abstractNumId w:val="5"/>
  </w:num>
  <w:num w:numId="4" w16cid:durableId="1759057258">
    <w:abstractNumId w:val="4"/>
  </w:num>
  <w:num w:numId="5" w16cid:durableId="1390691644">
    <w:abstractNumId w:val="7"/>
  </w:num>
  <w:num w:numId="6" w16cid:durableId="1661226843">
    <w:abstractNumId w:val="3"/>
  </w:num>
  <w:num w:numId="7" w16cid:durableId="1900556831">
    <w:abstractNumId w:val="2"/>
  </w:num>
  <w:num w:numId="8" w16cid:durableId="166409173">
    <w:abstractNumId w:val="1"/>
  </w:num>
  <w:num w:numId="9" w16cid:durableId="1689401958">
    <w:abstractNumId w:val="0"/>
  </w:num>
  <w:num w:numId="10" w16cid:durableId="1729110791">
    <w:abstractNumId w:val="10"/>
  </w:num>
  <w:num w:numId="11" w16cid:durableId="4764589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3313"/>
    <w:rsid w:val="00034616"/>
    <w:rsid w:val="0006063C"/>
    <w:rsid w:val="0015074B"/>
    <w:rsid w:val="0029639D"/>
    <w:rsid w:val="003048D3"/>
    <w:rsid w:val="00326F90"/>
    <w:rsid w:val="003C4E10"/>
    <w:rsid w:val="005113E4"/>
    <w:rsid w:val="00574B7F"/>
    <w:rsid w:val="00624B98"/>
    <w:rsid w:val="00666AFA"/>
    <w:rsid w:val="006A67C9"/>
    <w:rsid w:val="00764036"/>
    <w:rsid w:val="007B0FDB"/>
    <w:rsid w:val="00824F50"/>
    <w:rsid w:val="00AA1D8D"/>
    <w:rsid w:val="00B20D52"/>
    <w:rsid w:val="00B23BAB"/>
    <w:rsid w:val="00B47730"/>
    <w:rsid w:val="00CB0664"/>
    <w:rsid w:val="00F73170"/>
    <w:rsid w:val="00FC693F"/>
    <w:rsid w:val="111BF052"/>
    <w:rsid w:val="2ED490F1"/>
    <w:rsid w:val="5CD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1C295"/>
  <w14:defaultImageDpi w14:val="300"/>
  <w15:docId w15:val="{85F41E15-C049-4672-95B2-7746940B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1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Fontepargpadro"/>
    <w:uiPriority w:val="99"/>
    <w:semiHidden/>
    <w:unhideWhenUsed/>
    <w:rsid w:val="00B20D52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B20D5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B20D5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B20D52"/>
    <w:rPr>
      <w:rFonts w:ascii="Arial MT" w:eastAsia="Arial MT" w:hAnsi="Arial MT" w:cs="Arial MT"/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B20D52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B20D52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f558a01f945b29bb5e395bb5000e32e4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54e6c1c0452fc5b120e6ada03a2601a4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9B345-FCAF-40BC-9ED1-C8A388DC6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2b8d4-4a8f-4bb4-92ea-03aa23c232e0"/>
    <ds:schemaRef ds:uri="2ff39d36-c71d-473a-9e1f-65a24b9a3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EE46F6-FDCA-4FA2-966B-8CD239E1DD56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customXml/itemProps4.xml><?xml version="1.0" encoding="utf-8"?>
<ds:datastoreItem xmlns:ds="http://schemas.openxmlformats.org/officeDocument/2006/customXml" ds:itemID="{23CCF834-A2D4-423F-9AC7-E0AD3ACE7F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671</Words>
  <Characters>3627</Characters>
  <Application>Microsoft Office Word</Application>
  <DocSecurity>0</DocSecurity>
  <Lines>30</Lines>
  <Paragraphs>8</Paragraphs>
  <ScaleCrop>false</ScaleCrop>
  <Manager/>
  <Company/>
  <LinksUpToDate>false</LinksUpToDate>
  <CharactersWithSpaces>4290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Quesia Reis</cp:lastModifiedBy>
  <cp:revision>3</cp:revision>
  <dcterms:created xsi:type="dcterms:W3CDTF">2025-11-28T19:21:00Z</dcterms:created>
  <dcterms:modified xsi:type="dcterms:W3CDTF">2025-11-28T19:23:00Z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